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78625530" name="631bfb10-cb6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2492052" name="631bfb10-cb6c-11f0-ba11-939d2d0ad7e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/ Gang / 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6096818" name="8078c3f0-cb6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7674278" name="8078c3f0-cb6c-11f0-ba11-939d2d0ad7e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40875155" name="9c3dd5d0-cb6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1714636" name="9c3dd5d0-cb6c-11f0-ba11-939d2d0ad7e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Rain 3, 4626 Niederbuchsiten</w:t>
          </w:r>
        </w:p>
        <w:p>
          <w:pPr>
            <w:spacing w:before="0" w:after="0"/>
          </w:pPr>
          <w:r>
            <w:t>604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